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针灸推拿学(盲人本科)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针推视障24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王青羽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周俊兵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盲校-四楼培训室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刘剑平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吕年银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吕年银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王青羽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龚美蓉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孙霁寒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宋志秀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周俊兵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龚美蓉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孙霁寒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宋志秀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周俊兵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许骞/王耀帅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